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A4EB" w14:textId="7C312BB4" w:rsidR="000949AF" w:rsidRPr="00F669A5" w:rsidRDefault="00344F85" w:rsidP="00F669A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6D29BBE9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5A1E9A7A" w14:textId="77777777" w:rsidR="00F669A5" w:rsidRDefault="00F669A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51AD340" w14:textId="7BF2A3B8" w:rsidR="00344F85" w:rsidRPr="00BB6C0E" w:rsidRDefault="00344F8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  <w:r w:rsidR="00F669A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212736F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787446D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1FCDBCC2" w14:textId="665D14D5" w:rsidR="00344F85" w:rsidRPr="00BB6C0E" w:rsidRDefault="00344F85" w:rsidP="00B1219F">
      <w:pPr>
        <w:tabs>
          <w:tab w:val="left" w:pos="4504"/>
        </w:tabs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="00B1219F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2CF29A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07CE672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62A17EE6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688E3570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7E515A54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50FAD66D" w14:textId="18991F41" w:rsidR="00BC6499" w:rsidRPr="006A7E20" w:rsidRDefault="00344F85" w:rsidP="00BC6499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 xml:space="preserve">W odpowiedzi na ogłoszenie o </w:t>
      </w:r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>w trybie przetargu nieograniczonego</w:t>
      </w:r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na zadanie pn.</w:t>
      </w:r>
      <w:r w:rsidR="00BC6499" w:rsidRPr="00BC6499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r w:rsidR="006A7E20" w:rsidRPr="006A7E20">
        <w:rPr>
          <w:rFonts w:ascii="Calibri" w:hAnsi="Calibri" w:cs="Calibri"/>
          <w:b/>
          <w:bCs/>
          <w:color w:val="002060"/>
          <w:sz w:val="22"/>
          <w:szCs w:val="22"/>
        </w:rPr>
        <w:t>Kompleksowa dostawa energii elektrycznej (wraz z usługą dystrybucji) dla potrzeb jednostek organizacyjnych Powiatu Włocławskiego i Powiatowego Urzędu Pracy we Włocławku</w:t>
      </w:r>
      <w:r w:rsidR="00BC6499" w:rsidRPr="00BC6499">
        <w:rPr>
          <w:rFonts w:ascii="Calibri" w:hAnsi="Calibri" w:cs="Calibri"/>
          <w:sz w:val="22"/>
          <w:szCs w:val="22"/>
        </w:rPr>
        <w:t xml:space="preserve">, numer sprawy </w:t>
      </w:r>
      <w:r w:rsidR="00F45F79">
        <w:rPr>
          <w:rFonts w:ascii="Calibri" w:hAnsi="Calibri" w:cs="Calibri"/>
          <w:sz w:val="22"/>
          <w:szCs w:val="22"/>
        </w:rPr>
        <w:t>ZP.272.1.12.2024</w:t>
      </w:r>
      <w:r w:rsidR="00BC6499" w:rsidRPr="00BC6499">
        <w:rPr>
          <w:rFonts w:ascii="Calibri" w:hAnsi="Calibri" w:cs="Calibri"/>
          <w:sz w:val="22"/>
          <w:szCs w:val="22"/>
        </w:rPr>
        <w:t xml:space="preserve"> </w:t>
      </w:r>
      <w:r w:rsidR="00BC6499" w:rsidRPr="00BC6499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="00BC6499" w:rsidRPr="00BC6499">
        <w:rPr>
          <w:rFonts w:ascii="Calibri" w:hAnsi="Calibri" w:cs="Calibri"/>
          <w:sz w:val="22"/>
          <w:szCs w:val="22"/>
        </w:rPr>
        <w:t>w zakresie i na warunkach określonych w Specyfikacji Warunków Zamówienia:</w:t>
      </w:r>
    </w:p>
    <w:p w14:paraId="403CF73D" w14:textId="7518C9D0" w:rsidR="00F669A5" w:rsidRPr="00B03B1C" w:rsidRDefault="00F669A5" w:rsidP="00BC6499">
      <w:pPr>
        <w:spacing w:line="268" w:lineRule="auto"/>
        <w:rPr>
          <w:rFonts w:ascii="Calibri" w:hAnsi="Calibri" w:cs="Calibri"/>
          <w:color w:val="FF0000"/>
          <w:sz w:val="22"/>
          <w:szCs w:val="22"/>
        </w:rPr>
      </w:pPr>
      <w:bookmarkStart w:id="0" w:name="_Hlk138772517"/>
    </w:p>
    <w:p w14:paraId="7DE5C642" w14:textId="77777777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72F3CFC7" w14:textId="0D6592EE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za cenę brutto ___________________________________ zł w tym podatek VAT 23% </w:t>
      </w:r>
    </w:p>
    <w:p w14:paraId="5DD81C3B" w14:textId="050752B9" w:rsidR="00F669A5" w:rsidRPr="00F669A5" w:rsidRDefault="00F669A5" w:rsidP="00021133">
      <w:pPr>
        <w:spacing w:line="268" w:lineRule="auto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 </w:t>
      </w:r>
    </w:p>
    <w:p w14:paraId="75ED76DC" w14:textId="04FD27A0" w:rsidR="00344F85" w:rsidRPr="00BB6C0E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>zgodnie z kalkulacją wykazaną w Formularzu cenowym (</w:t>
      </w:r>
      <w:r w:rsidRPr="00F669A5">
        <w:rPr>
          <w:rFonts w:ascii="Calibri" w:hAnsi="Calibri" w:cs="Calibri"/>
          <w:b/>
          <w:sz w:val="22"/>
          <w:szCs w:val="22"/>
        </w:rPr>
        <w:t>Załącznik nr 2a do SWZ</w:t>
      </w:r>
      <w:r w:rsidRPr="00F669A5">
        <w:rPr>
          <w:rFonts w:ascii="Calibri" w:hAnsi="Calibri" w:cs="Calibri"/>
          <w:sz w:val="22"/>
          <w:szCs w:val="22"/>
        </w:rPr>
        <w:t>) stanowiącym integralną część Formularza Oferty)</w:t>
      </w:r>
      <w:r w:rsidR="00021133">
        <w:rPr>
          <w:rFonts w:ascii="Calibri" w:hAnsi="Calibri" w:cs="Calibri"/>
          <w:sz w:val="22"/>
          <w:szCs w:val="22"/>
        </w:rPr>
        <w:t>.</w:t>
      </w:r>
    </w:p>
    <w:bookmarkEnd w:id="0"/>
    <w:p w14:paraId="0572B06F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E73E16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1145887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3391191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607C7BB8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0AA49725" w14:textId="33276358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67472D2C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309CDCCF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71DD94E" w14:textId="6928A163" w:rsidR="00344F85" w:rsidRPr="00F519F5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519F5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F263A62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289AB285" w14:textId="21A5A00E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</w:t>
      </w:r>
      <w:r w:rsidR="0078368B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usług. Powyższy obowiązek podatkowy będzie dotyczył ________________________ objętych przedmiotem zamówienia, a ich wartość netto (bez kwoty podatku) będzie wynosiła __________________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zł</w:t>
      </w:r>
      <w:r w:rsidR="00FF3258" w:rsidRPr="00FF3258">
        <w:rPr>
          <w:rFonts w:ascii="Calibri" w:hAnsi="Calibri" w:cs="Calibri"/>
          <w:sz w:val="22"/>
          <w:szCs w:val="22"/>
        </w:rPr>
        <w:t>, a stawka podatku od towarów i usług, która zgodnie z wiedzą wykonawcy, będzie miała zastosowanie będzie wynosiła _______________________%.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BF67F7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37044BC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3ADC7527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36871ACE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81C2F2B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6C4A78C2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(t.j.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0007994D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3E90C4F6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2E0EEBA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1A33497D" w14:textId="77777777" w:rsidR="00660D69" w:rsidRPr="00BB6C0E" w:rsidRDefault="00660D69" w:rsidP="00660D69">
      <w:pPr>
        <w:tabs>
          <w:tab w:val="left" w:pos="5103"/>
        </w:tabs>
        <w:ind w:left="5529" w:firstLine="2268"/>
        <w:jc w:val="both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4A99A888" w14:textId="735D973E" w:rsidR="00F57D93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podpisuje dokument w </w:t>
      </w:r>
      <w:r w:rsidR="00F57D93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>postaci</w:t>
      </w: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elektronicznej</w:t>
      </w: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>kwalifikowanym</w:t>
      </w:r>
      <w:r w:rsidR="00F57D93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podpisem elektronicznym </w:t>
      </w:r>
    </w:p>
    <w:p w14:paraId="3C96F3D0" w14:textId="1E0EC427" w:rsidR="00660D69" w:rsidRPr="00BB6C0E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</w:t>
      </w:r>
    </w:p>
    <w:p w14:paraId="517F3737" w14:textId="0566A436" w:rsidR="00344F85" w:rsidRPr="00BB6C0E" w:rsidRDefault="00344F85" w:rsidP="00F669A5">
      <w:pPr>
        <w:tabs>
          <w:tab w:val="left" w:pos="5387"/>
        </w:tabs>
        <w:spacing w:line="268" w:lineRule="auto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87606D5" w14:textId="77777777" w:rsidR="000949AF" w:rsidRPr="00BB6C0E" w:rsidRDefault="00027DFF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szCs w:val="24"/>
        </w:rPr>
        <w:br w:type="page"/>
      </w:r>
      <w:r w:rsidR="00D52524"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Pr="00BB6C0E">
        <w:rPr>
          <w:rFonts w:ascii="Calibri" w:hAnsi="Calibri" w:cs="Calibri"/>
          <w:b/>
          <w:szCs w:val="24"/>
        </w:rPr>
        <w:t xml:space="preserve"> do SWZ</w:t>
      </w:r>
    </w:p>
    <w:p w14:paraId="2C3E9D82" w14:textId="780AF405" w:rsidR="00087558" w:rsidRDefault="00027DFF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  <w:bookmarkStart w:id="1" w:name="_Hlk124762150"/>
    </w:p>
    <w:p w14:paraId="3E764DF1" w14:textId="77777777" w:rsidR="00FA6394" w:rsidRPr="006C7E4B" w:rsidRDefault="00FA6394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A241A01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  <w:bookmarkStart w:id="2" w:name="RANGE!B1:I74"/>
      <w:bookmarkEnd w:id="2"/>
    </w:p>
    <w:tbl>
      <w:tblPr>
        <w:tblW w:w="12880" w:type="dxa"/>
        <w:tblInd w:w="1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780"/>
        <w:gridCol w:w="2100"/>
        <w:gridCol w:w="560"/>
        <w:gridCol w:w="733"/>
        <w:gridCol w:w="1167"/>
        <w:gridCol w:w="1460"/>
      </w:tblGrid>
      <w:tr w:rsidR="00475BBB" w:rsidRPr="00475BBB" w14:paraId="55C6AEBF" w14:textId="77777777" w:rsidTr="00475BBB">
        <w:trPr>
          <w:trHeight w:val="12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6540" w14:textId="77777777" w:rsidR="00475BBB" w:rsidRPr="00475BBB" w:rsidRDefault="00475BBB" w:rsidP="00475BBB">
            <w:pPr>
              <w:rPr>
                <w:sz w:val="20"/>
                <w:szCs w:val="24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37A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78C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6C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475BBB">
              <w:rPr>
                <w:rFonts w:ascii="Calibri" w:hAnsi="Calibri" w:cs="Calibri"/>
                <w:color w:val="000000"/>
                <w:sz w:val="16"/>
                <w:szCs w:val="16"/>
              </w:rPr>
              <w:t>(należy podać z dokładnością do max. pięciu miejsc po przecinku)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187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475BBB">
              <w:rPr>
                <w:rFonts w:ascii="Calibri" w:hAnsi="Calibri" w:cs="Calibri"/>
                <w:color w:val="000000"/>
                <w:sz w:val="16"/>
                <w:szCs w:val="16"/>
              </w:rPr>
              <w:t>(do dwóch miejsc po przecinku) [zł]</w:t>
            </w:r>
          </w:p>
        </w:tc>
      </w:tr>
      <w:tr w:rsidR="00475BBB" w:rsidRPr="00475BBB" w14:paraId="1A26ED37" w14:textId="77777777" w:rsidTr="00475BBB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AD5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4FF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14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1F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B8F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475BBB" w:rsidRPr="00475BBB" w14:paraId="38ED260E" w14:textId="77777777" w:rsidTr="00475BBB">
        <w:trPr>
          <w:trHeight w:val="4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0D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D6E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na rok 2025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194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1 066 614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B0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696B" w14:textId="3BFDF492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26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4DE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75BBB" w:rsidRPr="00475BBB" w14:paraId="4704EA34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9B51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475BBB" w:rsidRPr="00475BBB" w14:paraId="14E5E4A8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A53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A83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EE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514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B6D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0,3815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D3E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8D9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10 437,84</w:t>
            </w:r>
          </w:p>
        </w:tc>
      </w:tr>
      <w:tr w:rsidR="00475BBB" w:rsidRPr="00475BBB" w14:paraId="305D1175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B70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6C8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51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F90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956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6C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E3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859,10</w:t>
            </w:r>
          </w:p>
        </w:tc>
      </w:tr>
      <w:tr w:rsidR="00475BBB" w:rsidRPr="00475BBB" w14:paraId="528C8A1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7F4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D05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8C5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BCE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B49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5B7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E6C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084BCE2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120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4E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369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19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9BA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3A5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2D2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169,08</w:t>
            </w:r>
          </w:p>
        </w:tc>
      </w:tr>
      <w:tr w:rsidR="00475BBB" w:rsidRPr="00475BBB" w14:paraId="1A307CD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066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CC3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9DF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F9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65D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3E0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50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34,32</w:t>
            </w:r>
          </w:p>
        </w:tc>
      </w:tr>
      <w:tr w:rsidR="00475BBB" w:rsidRPr="00475BBB" w14:paraId="58A27D7A" w14:textId="77777777" w:rsidTr="00475BBB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529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3A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830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14*12=168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1FE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8BC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012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B5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1 152,48</w:t>
            </w:r>
          </w:p>
        </w:tc>
      </w:tr>
      <w:tr w:rsidR="00475BBB" w:rsidRPr="00475BBB" w14:paraId="11E0B110" w14:textId="77777777" w:rsidTr="00475BBB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8CB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D2D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C4D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6*7=42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6F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7EC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B33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89D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480,48</w:t>
            </w:r>
          </w:p>
        </w:tc>
      </w:tr>
      <w:tr w:rsidR="00475BBB" w:rsidRPr="00475BBB" w14:paraId="19A8301A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7B1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129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7C9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236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77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A78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D06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192,12</w:t>
            </w:r>
          </w:p>
        </w:tc>
      </w:tr>
      <w:tr w:rsidR="00475BBB" w:rsidRPr="00475BBB" w14:paraId="0270769F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14C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42F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24E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51,48*12+63*7=1058,76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484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77A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D2B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3F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7 919,52</w:t>
            </w:r>
          </w:p>
        </w:tc>
      </w:tr>
      <w:tr w:rsidR="00475BBB" w:rsidRPr="00475BBB" w14:paraId="0851038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54E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030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FD9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51,48*12+63*7=1058,76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09E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16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8F1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699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84,70</w:t>
            </w:r>
          </w:p>
        </w:tc>
      </w:tr>
      <w:tr w:rsidR="00475BBB" w:rsidRPr="00475BBB" w14:paraId="46C1B0B2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CED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557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838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16*12+6*7=234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00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DBC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EB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814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678,60</w:t>
            </w:r>
          </w:p>
        </w:tc>
      </w:tr>
      <w:tr w:rsidR="00475BBB" w:rsidRPr="00475BBB" w14:paraId="3263300C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46F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475BBB" w:rsidRPr="00475BBB" w14:paraId="34F6038E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4E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721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152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39 844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23C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9D2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0,4770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76B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A9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19 005,59</w:t>
            </w:r>
          </w:p>
        </w:tc>
      </w:tr>
      <w:tr w:rsidR="00475BBB" w:rsidRPr="00475BBB" w14:paraId="48C5BC5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3E9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34A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3E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94 627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2E6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16E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0,1392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F60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61C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13 172,08</w:t>
            </w:r>
          </w:p>
        </w:tc>
      </w:tr>
      <w:tr w:rsidR="00475BBB" w:rsidRPr="00475BBB" w14:paraId="485E8AE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C27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BC5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84D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E6A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2B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5FF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F96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4 222,39</w:t>
            </w:r>
          </w:p>
        </w:tc>
      </w:tr>
      <w:tr w:rsidR="00475BBB" w:rsidRPr="00475BBB" w14:paraId="0804C40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FA7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4C1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1CA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BD5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689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9AC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E03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65EB352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078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B9F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C5C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E14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F1A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689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2E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831,03</w:t>
            </w:r>
          </w:p>
        </w:tc>
      </w:tr>
      <w:tr w:rsidR="00475BBB" w:rsidRPr="00475BBB" w14:paraId="4E66A8C0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41C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7D7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8E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82 289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CFB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B22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148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5C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11 619,21</w:t>
            </w:r>
          </w:p>
        </w:tc>
      </w:tr>
      <w:tr w:rsidR="00475BBB" w:rsidRPr="00475BBB" w14:paraId="685A3DC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B63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A44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461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4*12=48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911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EEE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F68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741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3B61F96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9CF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921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28F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820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B2A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24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BE6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246,96</w:t>
            </w:r>
          </w:p>
        </w:tc>
      </w:tr>
      <w:tr w:rsidR="00475BBB" w:rsidRPr="00475BBB" w14:paraId="391FE8D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3CD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7AF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4F8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74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4A6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148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5BD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7161560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B67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44C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487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72E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6C1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AC3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9FD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384,24</w:t>
            </w:r>
          </w:p>
        </w:tc>
      </w:tr>
      <w:tr w:rsidR="00475BBB" w:rsidRPr="00475BBB" w14:paraId="169F1A3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DAC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A9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219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252*12=3024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78E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710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95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306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22 619,52</w:t>
            </w:r>
          </w:p>
        </w:tc>
      </w:tr>
      <w:tr w:rsidR="00475BBB" w:rsidRPr="00475BBB" w14:paraId="566011F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834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FA3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D05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252*12=3024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9AE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89E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57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87A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241,92</w:t>
            </w:r>
          </w:p>
        </w:tc>
      </w:tr>
      <w:tr w:rsidR="00475BBB" w:rsidRPr="00475BBB" w14:paraId="6715897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035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A75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E88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17*12=204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A1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9ED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117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018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591,60</w:t>
            </w:r>
          </w:p>
        </w:tc>
      </w:tr>
      <w:tr w:rsidR="00475BBB" w:rsidRPr="00475BBB" w14:paraId="046130C8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4724F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C21</w:t>
            </w:r>
          </w:p>
        </w:tc>
      </w:tr>
      <w:tr w:rsidR="00475BBB" w:rsidRPr="00475BBB" w14:paraId="1F873B82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2C7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B9D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E9B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A47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5AE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0,2727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F21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093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87 264,00</w:t>
            </w:r>
          </w:p>
        </w:tc>
      </w:tr>
      <w:tr w:rsidR="00475BBB" w:rsidRPr="00475BBB" w14:paraId="295A23A5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B59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CAC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365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E0C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D95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83C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201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10 048,00</w:t>
            </w:r>
          </w:p>
        </w:tc>
      </w:tr>
      <w:tr w:rsidR="00475BBB" w:rsidRPr="00475BBB" w14:paraId="6047A8F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2C2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013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BEA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E59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368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E79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8A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0F2EEDF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53E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DF1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7B0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BD4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039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A30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E73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1 977,60</w:t>
            </w:r>
          </w:p>
        </w:tc>
      </w:tr>
      <w:tr w:rsidR="00475BBB" w:rsidRPr="00475BBB" w14:paraId="58168C14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2E2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CAA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75F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224 000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0E0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E9D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53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DF5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31 628,80</w:t>
            </w:r>
          </w:p>
        </w:tc>
      </w:tr>
      <w:tr w:rsidR="00475BBB" w:rsidRPr="00475BBB" w14:paraId="17F0FED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D12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AE1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360,00*12=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612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360*12=4320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08F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AAB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320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61A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140 313,60</w:t>
            </w:r>
          </w:p>
        </w:tc>
      </w:tr>
      <w:tr w:rsidR="00475BBB" w:rsidRPr="00475BBB" w14:paraId="177A39B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2AF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446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360,00*12=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0FF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360*12=4320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3E5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885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109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F1D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345,60</w:t>
            </w:r>
          </w:p>
        </w:tc>
      </w:tr>
      <w:tr w:rsidR="00475BBB" w:rsidRPr="00475BBB" w14:paraId="262631D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0A4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30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 4*12=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246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4*12=48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DCC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BC7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1D3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522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348,00</w:t>
            </w:r>
          </w:p>
        </w:tc>
      </w:tr>
      <w:tr w:rsidR="00475BBB" w:rsidRPr="00475BBB" w14:paraId="4EC9E4B0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526A6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475BBB" w:rsidRPr="00475BBB" w14:paraId="00BFD995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0EE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B0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7D7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23 160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AB8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D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0,3209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C5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52F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7 432,04</w:t>
            </w:r>
          </w:p>
        </w:tc>
      </w:tr>
      <w:tr w:rsidR="00475BBB" w:rsidRPr="00475BBB" w14:paraId="223D1201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CD8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1F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190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52 250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761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F65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0,2188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6B5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5BF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11 432,30</w:t>
            </w:r>
          </w:p>
        </w:tc>
      </w:tr>
      <w:tr w:rsidR="00475BBB" w:rsidRPr="00475BBB" w14:paraId="08D34BF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87F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827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0AF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88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D21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3FF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42B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2 367,87</w:t>
            </w:r>
          </w:p>
        </w:tc>
      </w:tr>
      <w:tr w:rsidR="00475BBB" w:rsidRPr="00475BBB" w14:paraId="04F32D47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A13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B9C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E7F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615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730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389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03E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53A2EC4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C26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B97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FD9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746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787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7B4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1B4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466,03</w:t>
            </w:r>
          </w:p>
        </w:tc>
      </w:tr>
      <w:tr w:rsidR="00475BBB" w:rsidRPr="00475BBB" w14:paraId="0B30E907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57E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3F5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E74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52 787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028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16E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E9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573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7 453,52</w:t>
            </w:r>
          </w:p>
        </w:tc>
      </w:tr>
      <w:tr w:rsidR="00475BBB" w:rsidRPr="00475BBB" w14:paraId="291DE03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5CA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50F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3B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41*12=492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C5B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53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818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932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15 980,16</w:t>
            </w:r>
          </w:p>
        </w:tc>
      </w:tr>
      <w:tr w:rsidR="00475BBB" w:rsidRPr="00475BBB" w14:paraId="79F5E6C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7BA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47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27B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41*12=492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E1A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069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1A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222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39,36</w:t>
            </w:r>
          </w:p>
        </w:tc>
      </w:tr>
      <w:tr w:rsidR="00475BBB" w:rsidRPr="00475BBB" w14:paraId="31E3741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DAA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E0D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32B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35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F6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9F3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13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87,00</w:t>
            </w:r>
          </w:p>
        </w:tc>
      </w:tr>
      <w:tr w:rsidR="00475BBB" w:rsidRPr="00475BBB" w14:paraId="0A12E625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E9B6B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</w:t>
            </w:r>
          </w:p>
        </w:tc>
      </w:tr>
      <w:tr w:rsidR="00475BBB" w:rsidRPr="00475BBB" w14:paraId="65A27F43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C95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B4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A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69 737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CA7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C5D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0,3827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B32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D3A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26 688,35</w:t>
            </w:r>
          </w:p>
        </w:tc>
      </w:tr>
      <w:tr w:rsidR="00475BBB" w:rsidRPr="00475BBB" w14:paraId="5DDEEF6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262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6BF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FA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39 764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B33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20A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52F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1B8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3 288,48</w:t>
            </w:r>
          </w:p>
        </w:tc>
      </w:tr>
      <w:tr w:rsidR="00475BBB" w:rsidRPr="00475BBB" w14:paraId="46F3029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D2D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067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7E3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D70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24D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811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A31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3 438,33</w:t>
            </w:r>
          </w:p>
        </w:tc>
      </w:tr>
      <w:tr w:rsidR="00475BBB" w:rsidRPr="00475BBB" w14:paraId="66EFBA2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8AF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A74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74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97A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92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CEE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872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4835163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8C5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B5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94F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734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796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979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A1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676,72</w:t>
            </w:r>
          </w:p>
        </w:tc>
      </w:tr>
      <w:tr w:rsidR="00475BBB" w:rsidRPr="00475BBB" w14:paraId="34C83031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DEA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905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43B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583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21E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430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841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576,36</w:t>
            </w:r>
          </w:p>
        </w:tc>
      </w:tr>
      <w:tr w:rsidR="00475BBB" w:rsidRPr="00475BBB" w14:paraId="66FAAED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919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C96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42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66A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649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D0F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4A3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711,72</w:t>
            </w:r>
          </w:p>
        </w:tc>
      </w:tr>
      <w:tr w:rsidR="00475BBB" w:rsidRPr="00475BBB" w14:paraId="50C4C90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868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14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169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4CA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E26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2E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6FD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11,88</w:t>
            </w:r>
          </w:p>
        </w:tc>
      </w:tr>
      <w:tr w:rsidR="00475BBB" w:rsidRPr="00475BBB" w14:paraId="5638864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BCC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16C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D3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0B3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4C0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526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544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82,08</w:t>
            </w:r>
          </w:p>
        </w:tc>
      </w:tr>
    </w:tbl>
    <w:p w14:paraId="0121ABE4" w14:textId="77777777" w:rsidR="00475BBB" w:rsidRDefault="00475BBB">
      <w:r>
        <w:br w:type="page"/>
      </w:r>
    </w:p>
    <w:tbl>
      <w:tblPr>
        <w:tblW w:w="12880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780"/>
        <w:gridCol w:w="2100"/>
        <w:gridCol w:w="560"/>
        <w:gridCol w:w="733"/>
        <w:gridCol w:w="1167"/>
        <w:gridCol w:w="1460"/>
      </w:tblGrid>
      <w:tr w:rsidR="00475BBB" w:rsidRPr="00475BBB" w14:paraId="77EC9709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50A65" w14:textId="3B13C963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Grupa taryfowa dystrybucyjna G12w</w:t>
            </w:r>
          </w:p>
        </w:tc>
      </w:tr>
      <w:tr w:rsidR="00475BBB" w:rsidRPr="00475BBB" w14:paraId="06C4F47C" w14:textId="77777777" w:rsidTr="00475BBB">
        <w:trPr>
          <w:trHeight w:val="31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260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0B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FFB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212 408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269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16A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0,4011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A2D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201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85 196,85</w:t>
            </w:r>
          </w:p>
        </w:tc>
      </w:tr>
      <w:tr w:rsidR="00475BBB" w:rsidRPr="00475BBB" w14:paraId="0D292D95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F77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4F7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941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187 464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47D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261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3D2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BA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15 840,71</w:t>
            </w:r>
          </w:p>
        </w:tc>
      </w:tr>
      <w:tr w:rsidR="00475BBB" w:rsidRPr="00475BBB" w14:paraId="223FB2B7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5D6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17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414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560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DDE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AEF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3CB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12 555,98</w:t>
            </w:r>
          </w:p>
        </w:tc>
      </w:tr>
      <w:tr w:rsidR="00475BBB" w:rsidRPr="00475BBB" w14:paraId="15D86C0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CA7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ACC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E47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D24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27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B6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995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733A544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0E5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A40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6F8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060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3A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21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AA3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2 471,21</w:t>
            </w:r>
          </w:p>
        </w:tc>
      </w:tr>
      <w:tr w:rsidR="00475BBB" w:rsidRPr="00475BBB" w14:paraId="68C83B23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C57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638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8D2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2FB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40B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74C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3EB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164,64</w:t>
            </w:r>
          </w:p>
        </w:tc>
      </w:tr>
      <w:tr w:rsidR="00475BBB" w:rsidRPr="00475BBB" w14:paraId="1F4D12FC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983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78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A51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5E6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DF8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C0B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476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1162EF5F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1BD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268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DD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7*12=84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194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BCB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E01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92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1 344,84</w:t>
            </w:r>
          </w:p>
        </w:tc>
      </w:tr>
      <w:tr w:rsidR="00475BBB" w:rsidRPr="00475BBB" w14:paraId="6B22223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D4F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168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B44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10*12=120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E34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12A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742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546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2 372,40</w:t>
            </w:r>
          </w:p>
        </w:tc>
      </w:tr>
      <w:tr w:rsidR="00475BBB" w:rsidRPr="00475BBB" w14:paraId="18F079AC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DBF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7FB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500-1200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13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740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D30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E2D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609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2,40</w:t>
            </w:r>
          </w:p>
        </w:tc>
      </w:tr>
      <w:tr w:rsidR="00475BBB" w:rsidRPr="00475BBB" w14:paraId="24D0FC35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810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65E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F9A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8*12=96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174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9F7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53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A37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31,68</w:t>
            </w:r>
          </w:p>
        </w:tc>
      </w:tr>
      <w:tr w:rsidR="00475BBB" w:rsidRPr="00475BBB" w14:paraId="415E1210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322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E52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BA9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10*12=120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9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378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C88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E41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273,60</w:t>
            </w:r>
          </w:p>
        </w:tc>
      </w:tr>
      <w:tr w:rsidR="00475BBB" w:rsidRPr="00475BBB" w14:paraId="58AB60A3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CE5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7E4F53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Suma opłat za energię elektryczną w roku 2025 (Cee)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59F3B1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5BBB" w:rsidRPr="00475BBB" w14:paraId="0F89CF44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14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3B4BFB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Całkowite koszty dystrybucji (Dc)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82BB34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568 266,73</w:t>
            </w:r>
          </w:p>
        </w:tc>
      </w:tr>
      <w:tr w:rsidR="00475BBB" w:rsidRPr="00475BBB" w14:paraId="02FCB07B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0BB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8B452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Razem netto Cee + Dc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1E96CB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D4749DE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B7C85A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bookmarkEnd w:id="1"/>
    <w:p w14:paraId="02186338" w14:textId="77777777" w:rsidR="00087558" w:rsidRDefault="00087558" w:rsidP="00D85EED">
      <w:pPr>
        <w:ind w:firstLine="1701"/>
        <w:rPr>
          <w:rFonts w:ascii="Calibri" w:hAnsi="Calibri" w:cs="Calibri"/>
          <w:szCs w:val="24"/>
        </w:rPr>
      </w:pPr>
    </w:p>
    <w:sectPr w:rsidR="00087558" w:rsidSect="000C6643">
      <w:headerReference w:type="default" r:id="rId8"/>
      <w:footerReference w:type="even" r:id="rId9"/>
      <w:footerReference w:type="default" r:id="rId10"/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F1008" w14:textId="77777777" w:rsidR="00BC04F9" w:rsidRDefault="00BC04F9">
      <w:r>
        <w:separator/>
      </w:r>
    </w:p>
  </w:endnote>
  <w:endnote w:type="continuationSeparator" w:id="0">
    <w:p w14:paraId="0F61E7D0" w14:textId="77777777" w:rsidR="00BC04F9" w:rsidRDefault="00BC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DBB2D" w14:textId="77777777" w:rsidR="00F669A5" w:rsidRDefault="00F669A5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27101" w14:textId="77777777" w:rsidR="00F669A5" w:rsidRDefault="00F669A5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B213" w14:textId="77777777" w:rsidR="00F669A5" w:rsidRPr="00C34F84" w:rsidRDefault="00F669A5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1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4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4EC06342" w14:textId="77777777" w:rsidR="00F669A5" w:rsidRDefault="00F66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E76EC" w14:textId="77777777" w:rsidR="00BC04F9" w:rsidRDefault="00BC04F9">
      <w:r>
        <w:separator/>
      </w:r>
    </w:p>
  </w:footnote>
  <w:footnote w:type="continuationSeparator" w:id="0">
    <w:p w14:paraId="3AEE9214" w14:textId="77777777" w:rsidR="00BC04F9" w:rsidRDefault="00BC04F9">
      <w:r>
        <w:continuationSeparator/>
      </w:r>
    </w:p>
  </w:footnote>
  <w:footnote w:id="1">
    <w:p w14:paraId="1FECBCF4" w14:textId="77777777" w:rsidR="00F669A5" w:rsidRDefault="00F669A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5819A8EB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6B7215C3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 z dnia 11 marca 2004r.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12B9C43E" w14:textId="6BC4C1A6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 </w:t>
      </w:r>
      <w:r w:rsidR="006A7E20">
        <w:rPr>
          <w:rFonts w:ascii="Calibri" w:hAnsi="Calibri"/>
          <w:sz w:val="16"/>
          <w:szCs w:val="16"/>
        </w:rPr>
        <w:t>9</w:t>
      </w:r>
      <w:r>
        <w:rPr>
          <w:rFonts w:ascii="Calibri" w:hAnsi="Calibri"/>
          <w:sz w:val="16"/>
          <w:szCs w:val="16"/>
        </w:rPr>
        <w:t xml:space="preserve"> ppkt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4614" w14:textId="478138A5" w:rsidR="006A7E20" w:rsidRDefault="006A7E20" w:rsidP="006A7E20">
    <w:pPr>
      <w:pStyle w:val="Nagwek"/>
      <w:jc w:val="center"/>
      <w:rPr>
        <w:rFonts w:ascii="Calibri" w:eastAsia="Calibri" w:hAnsi="Calibri" w:cs="Calibri"/>
        <w:bCs/>
        <w:color w:val="002060"/>
        <w:sz w:val="18"/>
        <w:szCs w:val="18"/>
        <w:lang w:eastAsia="zh-CN"/>
      </w:rPr>
    </w:pPr>
    <w:r w:rsidRPr="006A7E20">
      <w:rPr>
        <w:rFonts w:ascii="Calibri" w:eastAsia="Calibri" w:hAnsi="Calibri" w:cs="Calibri"/>
        <w:bCs/>
        <w:color w:val="002060"/>
        <w:sz w:val="18"/>
        <w:szCs w:val="18"/>
        <w:lang w:eastAsia="zh-CN"/>
      </w:rPr>
      <w:t>Kompleksowa dostawa energii elektrycznej (wraz z usługą dystrybucji) dla potrzeb jednostek organizacyjnych Powiatu</w:t>
    </w:r>
  </w:p>
  <w:p w14:paraId="7D87A611" w14:textId="4C033C19" w:rsidR="006A7E20" w:rsidRPr="00475BBB" w:rsidRDefault="006A7E20" w:rsidP="006A7E20">
    <w:pPr>
      <w:pStyle w:val="Nagwek"/>
      <w:jc w:val="center"/>
      <w:rPr>
        <w:rFonts w:ascii="Calibri" w:eastAsia="Calibri" w:hAnsi="Calibri" w:cs="Calibri"/>
        <w:color w:val="002060"/>
        <w:sz w:val="18"/>
        <w:szCs w:val="18"/>
        <w:lang w:eastAsia="zh-CN"/>
      </w:rPr>
    </w:pPr>
    <w:r w:rsidRPr="006A7E20">
      <w:rPr>
        <w:rFonts w:ascii="Calibri" w:eastAsia="Calibri" w:hAnsi="Calibri" w:cs="Calibri"/>
        <w:bCs/>
        <w:color w:val="002060"/>
        <w:sz w:val="18"/>
        <w:szCs w:val="18"/>
        <w:lang w:eastAsia="zh-CN"/>
      </w:rPr>
      <w:t>Włocławskiego i Powiatowego Urzędu Pracy we Włocławku</w:t>
    </w:r>
  </w:p>
  <w:p w14:paraId="7A7B84F0" w14:textId="74F1F29C" w:rsidR="00F669A5" w:rsidRPr="0092464A" w:rsidRDefault="00F669A5" w:rsidP="00924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10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7" w15:restartNumberingAfterBreak="0">
    <w:nsid w:val="48FC229E"/>
    <w:multiLevelType w:val="hybridMultilevel"/>
    <w:tmpl w:val="8E7EE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20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3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9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1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8420">
    <w:abstractNumId w:val="22"/>
  </w:num>
  <w:num w:numId="2" w16cid:durableId="434836750">
    <w:abstractNumId w:val="16"/>
  </w:num>
  <w:num w:numId="3" w16cid:durableId="1270696907">
    <w:abstractNumId w:val="9"/>
  </w:num>
  <w:num w:numId="4" w16cid:durableId="645746576">
    <w:abstractNumId w:val="20"/>
  </w:num>
  <w:num w:numId="5" w16cid:durableId="1541210405">
    <w:abstractNumId w:val="0"/>
  </w:num>
  <w:num w:numId="6" w16cid:durableId="720521853">
    <w:abstractNumId w:val="25"/>
  </w:num>
  <w:num w:numId="7" w16cid:durableId="1765497686">
    <w:abstractNumId w:val="23"/>
  </w:num>
  <w:num w:numId="8" w16cid:durableId="360784262">
    <w:abstractNumId w:val="27"/>
  </w:num>
  <w:num w:numId="9" w16cid:durableId="1560483908">
    <w:abstractNumId w:val="30"/>
  </w:num>
  <w:num w:numId="10" w16cid:durableId="1525435642">
    <w:abstractNumId w:val="26"/>
  </w:num>
  <w:num w:numId="11" w16cid:durableId="799106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0924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63004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181201">
    <w:abstractNumId w:val="7"/>
  </w:num>
  <w:num w:numId="15" w16cid:durableId="1665628186">
    <w:abstractNumId w:val="8"/>
  </w:num>
  <w:num w:numId="16" w16cid:durableId="724062213">
    <w:abstractNumId w:val="32"/>
  </w:num>
  <w:num w:numId="17" w16cid:durableId="878008289">
    <w:abstractNumId w:val="2"/>
  </w:num>
  <w:num w:numId="18" w16cid:durableId="1062757535">
    <w:abstractNumId w:val="21"/>
  </w:num>
  <w:num w:numId="19" w16cid:durableId="2126540134">
    <w:abstractNumId w:val="3"/>
  </w:num>
  <w:num w:numId="20" w16cid:durableId="1265114601">
    <w:abstractNumId w:val="12"/>
  </w:num>
  <w:num w:numId="21" w16cid:durableId="1041591753">
    <w:abstractNumId w:val="14"/>
  </w:num>
  <w:num w:numId="22" w16cid:durableId="1770664183">
    <w:abstractNumId w:val="6"/>
  </w:num>
  <w:num w:numId="23" w16cid:durableId="838614340">
    <w:abstractNumId w:val="19"/>
  </w:num>
  <w:num w:numId="24" w16cid:durableId="887450742">
    <w:abstractNumId w:val="18"/>
  </w:num>
  <w:num w:numId="25" w16cid:durableId="728000611">
    <w:abstractNumId w:val="31"/>
  </w:num>
  <w:num w:numId="26" w16cid:durableId="1307052657">
    <w:abstractNumId w:val="15"/>
  </w:num>
  <w:num w:numId="27" w16cid:durableId="516386878">
    <w:abstractNumId w:val="4"/>
  </w:num>
  <w:num w:numId="28" w16cid:durableId="89275909">
    <w:abstractNumId w:val="13"/>
  </w:num>
  <w:num w:numId="29" w16cid:durableId="6674422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556874">
    <w:abstractNumId w:val="11"/>
  </w:num>
  <w:num w:numId="31" w16cid:durableId="1915623793">
    <w:abstractNumId w:val="29"/>
  </w:num>
  <w:num w:numId="32" w16cid:durableId="251746802">
    <w:abstractNumId w:val="10"/>
  </w:num>
  <w:num w:numId="33" w16cid:durableId="1690175695">
    <w:abstractNumId w:val="1"/>
  </w:num>
  <w:num w:numId="34" w16cid:durableId="1934584416">
    <w:abstractNumId w:val="5"/>
  </w:num>
  <w:num w:numId="35" w16cid:durableId="2150477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E8"/>
    <w:rsid w:val="00000FD7"/>
    <w:rsid w:val="00002E52"/>
    <w:rsid w:val="0000306A"/>
    <w:rsid w:val="00020D53"/>
    <w:rsid w:val="00021133"/>
    <w:rsid w:val="00027DFF"/>
    <w:rsid w:val="000302A4"/>
    <w:rsid w:val="00030DBE"/>
    <w:rsid w:val="00034FFA"/>
    <w:rsid w:val="00040274"/>
    <w:rsid w:val="0004222F"/>
    <w:rsid w:val="00043105"/>
    <w:rsid w:val="00050777"/>
    <w:rsid w:val="000521AC"/>
    <w:rsid w:val="00061B54"/>
    <w:rsid w:val="00066039"/>
    <w:rsid w:val="00067005"/>
    <w:rsid w:val="00067128"/>
    <w:rsid w:val="0007226B"/>
    <w:rsid w:val="000768A0"/>
    <w:rsid w:val="00076C38"/>
    <w:rsid w:val="00077144"/>
    <w:rsid w:val="00081035"/>
    <w:rsid w:val="00081895"/>
    <w:rsid w:val="00082166"/>
    <w:rsid w:val="000827E4"/>
    <w:rsid w:val="00084C6D"/>
    <w:rsid w:val="000857F4"/>
    <w:rsid w:val="00086C60"/>
    <w:rsid w:val="00087558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C6643"/>
    <w:rsid w:val="000D293F"/>
    <w:rsid w:val="000E13E6"/>
    <w:rsid w:val="000F1DDA"/>
    <w:rsid w:val="000F6663"/>
    <w:rsid w:val="00101247"/>
    <w:rsid w:val="00101C11"/>
    <w:rsid w:val="00106932"/>
    <w:rsid w:val="00112F22"/>
    <w:rsid w:val="001151F7"/>
    <w:rsid w:val="001276E9"/>
    <w:rsid w:val="00130651"/>
    <w:rsid w:val="00136CB2"/>
    <w:rsid w:val="00137750"/>
    <w:rsid w:val="00142EE2"/>
    <w:rsid w:val="00155A32"/>
    <w:rsid w:val="0016132F"/>
    <w:rsid w:val="001644CE"/>
    <w:rsid w:val="00167331"/>
    <w:rsid w:val="00170276"/>
    <w:rsid w:val="001708FD"/>
    <w:rsid w:val="00185273"/>
    <w:rsid w:val="00190A33"/>
    <w:rsid w:val="00196040"/>
    <w:rsid w:val="00197D3B"/>
    <w:rsid w:val="001A0491"/>
    <w:rsid w:val="001A1CAA"/>
    <w:rsid w:val="001A5E48"/>
    <w:rsid w:val="001B1017"/>
    <w:rsid w:val="001B11D0"/>
    <w:rsid w:val="001B1BB6"/>
    <w:rsid w:val="001B7E2D"/>
    <w:rsid w:val="001C1065"/>
    <w:rsid w:val="001C230C"/>
    <w:rsid w:val="001C3D93"/>
    <w:rsid w:val="001D187E"/>
    <w:rsid w:val="001D3B03"/>
    <w:rsid w:val="001D566F"/>
    <w:rsid w:val="001D7066"/>
    <w:rsid w:val="001E11CC"/>
    <w:rsid w:val="001F17AD"/>
    <w:rsid w:val="001F641D"/>
    <w:rsid w:val="001F7284"/>
    <w:rsid w:val="001F7903"/>
    <w:rsid w:val="002024AB"/>
    <w:rsid w:val="00204227"/>
    <w:rsid w:val="00222E37"/>
    <w:rsid w:val="002324EA"/>
    <w:rsid w:val="0024738C"/>
    <w:rsid w:val="00250D68"/>
    <w:rsid w:val="002521B1"/>
    <w:rsid w:val="00253DEE"/>
    <w:rsid w:val="002569FB"/>
    <w:rsid w:val="00257D09"/>
    <w:rsid w:val="0026184B"/>
    <w:rsid w:val="00267B46"/>
    <w:rsid w:val="00271512"/>
    <w:rsid w:val="0027385A"/>
    <w:rsid w:val="00273CEA"/>
    <w:rsid w:val="002741A2"/>
    <w:rsid w:val="00282098"/>
    <w:rsid w:val="0029579C"/>
    <w:rsid w:val="002B6963"/>
    <w:rsid w:val="002B6C5C"/>
    <w:rsid w:val="002C1EB4"/>
    <w:rsid w:val="002D091B"/>
    <w:rsid w:val="002D49F3"/>
    <w:rsid w:val="002D6D16"/>
    <w:rsid w:val="002E2C79"/>
    <w:rsid w:val="002E3F49"/>
    <w:rsid w:val="002F6918"/>
    <w:rsid w:val="003014E9"/>
    <w:rsid w:val="0030189D"/>
    <w:rsid w:val="003034C7"/>
    <w:rsid w:val="00306604"/>
    <w:rsid w:val="00311D00"/>
    <w:rsid w:val="00312E22"/>
    <w:rsid w:val="00314F9A"/>
    <w:rsid w:val="00320B16"/>
    <w:rsid w:val="00335A85"/>
    <w:rsid w:val="003409EF"/>
    <w:rsid w:val="003413C0"/>
    <w:rsid w:val="00343499"/>
    <w:rsid w:val="00344F85"/>
    <w:rsid w:val="0034695A"/>
    <w:rsid w:val="00351F8A"/>
    <w:rsid w:val="00367583"/>
    <w:rsid w:val="00382B78"/>
    <w:rsid w:val="00386D93"/>
    <w:rsid w:val="003902D4"/>
    <w:rsid w:val="003938FF"/>
    <w:rsid w:val="00393E74"/>
    <w:rsid w:val="00396FCF"/>
    <w:rsid w:val="003A208E"/>
    <w:rsid w:val="003A41C4"/>
    <w:rsid w:val="003A4C4C"/>
    <w:rsid w:val="003A5367"/>
    <w:rsid w:val="003B698F"/>
    <w:rsid w:val="003C6CE1"/>
    <w:rsid w:val="003D3A2F"/>
    <w:rsid w:val="003D52DB"/>
    <w:rsid w:val="003D5988"/>
    <w:rsid w:val="003E0757"/>
    <w:rsid w:val="003E16CF"/>
    <w:rsid w:val="003E192C"/>
    <w:rsid w:val="003E776A"/>
    <w:rsid w:val="003F0799"/>
    <w:rsid w:val="003F7C84"/>
    <w:rsid w:val="00400824"/>
    <w:rsid w:val="004017C5"/>
    <w:rsid w:val="00401FF6"/>
    <w:rsid w:val="00402E4D"/>
    <w:rsid w:val="00415105"/>
    <w:rsid w:val="004175C6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67457"/>
    <w:rsid w:val="00474256"/>
    <w:rsid w:val="004752C8"/>
    <w:rsid w:val="00475BBB"/>
    <w:rsid w:val="00476006"/>
    <w:rsid w:val="00480325"/>
    <w:rsid w:val="00480BDE"/>
    <w:rsid w:val="00493450"/>
    <w:rsid w:val="004A0048"/>
    <w:rsid w:val="004A0977"/>
    <w:rsid w:val="004A3D3B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500316"/>
    <w:rsid w:val="00510144"/>
    <w:rsid w:val="005138CF"/>
    <w:rsid w:val="00521F83"/>
    <w:rsid w:val="005305C6"/>
    <w:rsid w:val="00540DBD"/>
    <w:rsid w:val="00543706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861AD"/>
    <w:rsid w:val="0059027A"/>
    <w:rsid w:val="005915CE"/>
    <w:rsid w:val="005922DA"/>
    <w:rsid w:val="00593B61"/>
    <w:rsid w:val="005A58E2"/>
    <w:rsid w:val="005A5A87"/>
    <w:rsid w:val="005A6B51"/>
    <w:rsid w:val="005B0E13"/>
    <w:rsid w:val="005B202C"/>
    <w:rsid w:val="005B31D9"/>
    <w:rsid w:val="005C05ED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1FCC"/>
    <w:rsid w:val="005F5264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47638"/>
    <w:rsid w:val="00655844"/>
    <w:rsid w:val="006607D7"/>
    <w:rsid w:val="00660D69"/>
    <w:rsid w:val="00663413"/>
    <w:rsid w:val="00665A8C"/>
    <w:rsid w:val="00666141"/>
    <w:rsid w:val="006705AD"/>
    <w:rsid w:val="00676809"/>
    <w:rsid w:val="00677121"/>
    <w:rsid w:val="00681369"/>
    <w:rsid w:val="00682432"/>
    <w:rsid w:val="00683FC3"/>
    <w:rsid w:val="00687C62"/>
    <w:rsid w:val="00696655"/>
    <w:rsid w:val="006A13CD"/>
    <w:rsid w:val="006A150E"/>
    <w:rsid w:val="006A24CA"/>
    <w:rsid w:val="006A281E"/>
    <w:rsid w:val="006A71F9"/>
    <w:rsid w:val="006A7E20"/>
    <w:rsid w:val="006B3CF1"/>
    <w:rsid w:val="006B487F"/>
    <w:rsid w:val="006B4F56"/>
    <w:rsid w:val="006B6552"/>
    <w:rsid w:val="006B68E0"/>
    <w:rsid w:val="006B7C21"/>
    <w:rsid w:val="006C4050"/>
    <w:rsid w:val="006C52B6"/>
    <w:rsid w:val="006C67CD"/>
    <w:rsid w:val="006C7E4B"/>
    <w:rsid w:val="006D281A"/>
    <w:rsid w:val="006D42C1"/>
    <w:rsid w:val="006D5364"/>
    <w:rsid w:val="006E0264"/>
    <w:rsid w:val="006E0632"/>
    <w:rsid w:val="006E26CC"/>
    <w:rsid w:val="006E685B"/>
    <w:rsid w:val="006E73D1"/>
    <w:rsid w:val="006F18C3"/>
    <w:rsid w:val="006F4184"/>
    <w:rsid w:val="006F7B3D"/>
    <w:rsid w:val="00703B79"/>
    <w:rsid w:val="00711608"/>
    <w:rsid w:val="00711B50"/>
    <w:rsid w:val="007122A6"/>
    <w:rsid w:val="00712D0E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1D82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A4F"/>
    <w:rsid w:val="007E5EC8"/>
    <w:rsid w:val="007E793C"/>
    <w:rsid w:val="007F0D5E"/>
    <w:rsid w:val="007F1FAD"/>
    <w:rsid w:val="007F2B89"/>
    <w:rsid w:val="007F3BB4"/>
    <w:rsid w:val="007F6A89"/>
    <w:rsid w:val="00800DEE"/>
    <w:rsid w:val="008069BC"/>
    <w:rsid w:val="008130C8"/>
    <w:rsid w:val="008239D4"/>
    <w:rsid w:val="00825711"/>
    <w:rsid w:val="00834EDE"/>
    <w:rsid w:val="00836552"/>
    <w:rsid w:val="00836A56"/>
    <w:rsid w:val="00837250"/>
    <w:rsid w:val="00847BD7"/>
    <w:rsid w:val="00850C3A"/>
    <w:rsid w:val="00851DF2"/>
    <w:rsid w:val="00852171"/>
    <w:rsid w:val="00857CA2"/>
    <w:rsid w:val="008627DA"/>
    <w:rsid w:val="00864408"/>
    <w:rsid w:val="0086578B"/>
    <w:rsid w:val="00873EF5"/>
    <w:rsid w:val="00882C49"/>
    <w:rsid w:val="0089038D"/>
    <w:rsid w:val="00893516"/>
    <w:rsid w:val="008A1788"/>
    <w:rsid w:val="008A2492"/>
    <w:rsid w:val="008A2CD2"/>
    <w:rsid w:val="008A2FBC"/>
    <w:rsid w:val="008A7E97"/>
    <w:rsid w:val="008C003B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10BD"/>
    <w:rsid w:val="0092383D"/>
    <w:rsid w:val="00923DA7"/>
    <w:rsid w:val="0092464A"/>
    <w:rsid w:val="00926C6C"/>
    <w:rsid w:val="00931D52"/>
    <w:rsid w:val="00932C7C"/>
    <w:rsid w:val="0093537D"/>
    <w:rsid w:val="00951B6E"/>
    <w:rsid w:val="009536C4"/>
    <w:rsid w:val="0095475C"/>
    <w:rsid w:val="00957E64"/>
    <w:rsid w:val="00973401"/>
    <w:rsid w:val="0098420D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5FD2"/>
    <w:rsid w:val="009E207C"/>
    <w:rsid w:val="009E22D7"/>
    <w:rsid w:val="009E2329"/>
    <w:rsid w:val="009E7274"/>
    <w:rsid w:val="009F1761"/>
    <w:rsid w:val="009F3286"/>
    <w:rsid w:val="009F40B9"/>
    <w:rsid w:val="00A00049"/>
    <w:rsid w:val="00A00BD3"/>
    <w:rsid w:val="00A0301C"/>
    <w:rsid w:val="00A05D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64F2"/>
    <w:rsid w:val="00A4701E"/>
    <w:rsid w:val="00A540CA"/>
    <w:rsid w:val="00A562CF"/>
    <w:rsid w:val="00A62A02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4FED"/>
    <w:rsid w:val="00AC6210"/>
    <w:rsid w:val="00AC7949"/>
    <w:rsid w:val="00AD0123"/>
    <w:rsid w:val="00AD1BBA"/>
    <w:rsid w:val="00AD2E48"/>
    <w:rsid w:val="00AD3B31"/>
    <w:rsid w:val="00AE0806"/>
    <w:rsid w:val="00AF0CBE"/>
    <w:rsid w:val="00AF1A10"/>
    <w:rsid w:val="00AF312F"/>
    <w:rsid w:val="00B0323D"/>
    <w:rsid w:val="00B03B1C"/>
    <w:rsid w:val="00B05C1E"/>
    <w:rsid w:val="00B06422"/>
    <w:rsid w:val="00B064CC"/>
    <w:rsid w:val="00B1219F"/>
    <w:rsid w:val="00B138E6"/>
    <w:rsid w:val="00B202DE"/>
    <w:rsid w:val="00B24C73"/>
    <w:rsid w:val="00B4082E"/>
    <w:rsid w:val="00B477B3"/>
    <w:rsid w:val="00B50D33"/>
    <w:rsid w:val="00B6234B"/>
    <w:rsid w:val="00B6583E"/>
    <w:rsid w:val="00B72C48"/>
    <w:rsid w:val="00B7655F"/>
    <w:rsid w:val="00B84D15"/>
    <w:rsid w:val="00B94C24"/>
    <w:rsid w:val="00B96F58"/>
    <w:rsid w:val="00BA1D13"/>
    <w:rsid w:val="00BA2FD2"/>
    <w:rsid w:val="00BB0280"/>
    <w:rsid w:val="00BB6C0E"/>
    <w:rsid w:val="00BC04F9"/>
    <w:rsid w:val="00BC496C"/>
    <w:rsid w:val="00BC6499"/>
    <w:rsid w:val="00BC70B5"/>
    <w:rsid w:val="00BD017B"/>
    <w:rsid w:val="00BD5E9B"/>
    <w:rsid w:val="00BE6B41"/>
    <w:rsid w:val="00BF1B85"/>
    <w:rsid w:val="00BF1C37"/>
    <w:rsid w:val="00BF2811"/>
    <w:rsid w:val="00C06468"/>
    <w:rsid w:val="00C10065"/>
    <w:rsid w:val="00C163BA"/>
    <w:rsid w:val="00C33552"/>
    <w:rsid w:val="00C340F3"/>
    <w:rsid w:val="00C34F84"/>
    <w:rsid w:val="00C36B0D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50B5"/>
    <w:rsid w:val="00C752BD"/>
    <w:rsid w:val="00C77D49"/>
    <w:rsid w:val="00C80897"/>
    <w:rsid w:val="00C83423"/>
    <w:rsid w:val="00C84877"/>
    <w:rsid w:val="00C86FAF"/>
    <w:rsid w:val="00C87B70"/>
    <w:rsid w:val="00C940C0"/>
    <w:rsid w:val="00C94B44"/>
    <w:rsid w:val="00CA1839"/>
    <w:rsid w:val="00CB5B7E"/>
    <w:rsid w:val="00CC3446"/>
    <w:rsid w:val="00CC58FA"/>
    <w:rsid w:val="00CD05FD"/>
    <w:rsid w:val="00CD0EB1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63E3"/>
    <w:rsid w:val="00D52524"/>
    <w:rsid w:val="00D53843"/>
    <w:rsid w:val="00D54172"/>
    <w:rsid w:val="00D5557C"/>
    <w:rsid w:val="00D612C3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7B5E"/>
    <w:rsid w:val="00DB403A"/>
    <w:rsid w:val="00DC2117"/>
    <w:rsid w:val="00DC2EBC"/>
    <w:rsid w:val="00DD0899"/>
    <w:rsid w:val="00DF26F7"/>
    <w:rsid w:val="00DF616D"/>
    <w:rsid w:val="00E02FE1"/>
    <w:rsid w:val="00E0306A"/>
    <w:rsid w:val="00E0786E"/>
    <w:rsid w:val="00E15DD9"/>
    <w:rsid w:val="00E25678"/>
    <w:rsid w:val="00E27FA3"/>
    <w:rsid w:val="00E30C6D"/>
    <w:rsid w:val="00E4131B"/>
    <w:rsid w:val="00E427D5"/>
    <w:rsid w:val="00E42C4B"/>
    <w:rsid w:val="00E454BE"/>
    <w:rsid w:val="00E46F45"/>
    <w:rsid w:val="00E47871"/>
    <w:rsid w:val="00E5459D"/>
    <w:rsid w:val="00E57DC3"/>
    <w:rsid w:val="00E609D9"/>
    <w:rsid w:val="00E62653"/>
    <w:rsid w:val="00E6319E"/>
    <w:rsid w:val="00E64529"/>
    <w:rsid w:val="00E65BFA"/>
    <w:rsid w:val="00E723D9"/>
    <w:rsid w:val="00E75F89"/>
    <w:rsid w:val="00E76B06"/>
    <w:rsid w:val="00E81DDC"/>
    <w:rsid w:val="00E84432"/>
    <w:rsid w:val="00E914AD"/>
    <w:rsid w:val="00E96534"/>
    <w:rsid w:val="00EA2FD1"/>
    <w:rsid w:val="00EA7F44"/>
    <w:rsid w:val="00EB0EA3"/>
    <w:rsid w:val="00EB3550"/>
    <w:rsid w:val="00EC2C94"/>
    <w:rsid w:val="00EC3730"/>
    <w:rsid w:val="00EC76ED"/>
    <w:rsid w:val="00EC793F"/>
    <w:rsid w:val="00ED234D"/>
    <w:rsid w:val="00EE3F0C"/>
    <w:rsid w:val="00EF4453"/>
    <w:rsid w:val="00F0580B"/>
    <w:rsid w:val="00F2483E"/>
    <w:rsid w:val="00F31DDD"/>
    <w:rsid w:val="00F32129"/>
    <w:rsid w:val="00F3641F"/>
    <w:rsid w:val="00F43B69"/>
    <w:rsid w:val="00F45F79"/>
    <w:rsid w:val="00F519F5"/>
    <w:rsid w:val="00F541B1"/>
    <w:rsid w:val="00F578F2"/>
    <w:rsid w:val="00F57D93"/>
    <w:rsid w:val="00F63B67"/>
    <w:rsid w:val="00F669A5"/>
    <w:rsid w:val="00F71874"/>
    <w:rsid w:val="00F7356B"/>
    <w:rsid w:val="00F73C32"/>
    <w:rsid w:val="00F77B1F"/>
    <w:rsid w:val="00F77D61"/>
    <w:rsid w:val="00F91C35"/>
    <w:rsid w:val="00F94A44"/>
    <w:rsid w:val="00F96C9B"/>
    <w:rsid w:val="00FA35CC"/>
    <w:rsid w:val="00FA5780"/>
    <w:rsid w:val="00FA6394"/>
    <w:rsid w:val="00FA66A5"/>
    <w:rsid w:val="00FB29E1"/>
    <w:rsid w:val="00FC2D75"/>
    <w:rsid w:val="00FC7815"/>
    <w:rsid w:val="00FD068A"/>
    <w:rsid w:val="00FD2C37"/>
    <w:rsid w:val="00FD6C5C"/>
    <w:rsid w:val="00FE1EBF"/>
    <w:rsid w:val="00FE2D24"/>
    <w:rsid w:val="00FF1FCD"/>
    <w:rsid w:val="00FF3258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8EAF5"/>
  <w15:docId w15:val="{C23B33C1-31AE-4F04-A9A8-9B5A5AE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  <w:style w:type="character" w:customStyle="1" w:styleId="EndnoteCharacters">
    <w:name w:val="Endnote Characters"/>
    <w:qFormat/>
    <w:rsid w:val="00B12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FCE2-1359-439C-ADC7-ED97FF3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1306</Words>
  <Characters>8069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Katarzyna Knasiak</cp:lastModifiedBy>
  <cp:revision>2</cp:revision>
  <cp:lastPrinted>2023-10-02T06:35:00Z</cp:lastPrinted>
  <dcterms:created xsi:type="dcterms:W3CDTF">2024-10-15T13:08:00Z</dcterms:created>
  <dcterms:modified xsi:type="dcterms:W3CDTF">2024-10-15T13:08:00Z</dcterms:modified>
</cp:coreProperties>
</file>